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SFA-Kumb90-JTT-HN-GTC - long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SFACD-Kumb90-JTT-HN-GTC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SFACD-Kumb90-JTT-HN-GTC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.7350879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.7624915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.7639139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.7573276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.5435368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.5788757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.8076886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.6859607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.7127205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.5603725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.6044217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.7114296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.9204902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.9526846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.7789544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.8232274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.8757796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.7350879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0.748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SFATLG-Kumb90-JTT-HN-GTC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